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D3381" w14:textId="77777777" w:rsidR="005115DF" w:rsidRPr="00D06DF2" w:rsidRDefault="00000000">
      <w:pPr>
        <w:pStyle w:val="Pealkiri1"/>
        <w:rPr>
          <w:color w:val="auto"/>
        </w:rPr>
      </w:pPr>
      <w:r w:rsidRPr="00D06DF2">
        <w:rPr>
          <w:color w:val="auto"/>
        </w:rPr>
        <w:t>VAIE</w:t>
      </w:r>
    </w:p>
    <w:p w14:paraId="2D5DADD6" w14:textId="77777777" w:rsidR="005115DF" w:rsidRDefault="00000000">
      <w:r>
        <w:t>taotluse mittevastavaks tunnistamise otsuse peale</w:t>
      </w:r>
      <w:r>
        <w:br/>
      </w:r>
    </w:p>
    <w:p w14:paraId="7DE2B9A3" w14:textId="77777777" w:rsidR="005115DF" w:rsidRDefault="00000000">
      <w:r>
        <w:br/>
        <w:t>Vaide esitaja:</w:t>
      </w:r>
      <w:r>
        <w:br/>
        <w:t>MTÜ Jaanikese Moto- ja Vabaajakeskus (registrikood 80662040)</w:t>
      </w:r>
    </w:p>
    <w:p w14:paraId="7DF8ACAE" w14:textId="77777777" w:rsidR="005115DF" w:rsidRDefault="00000000">
      <w:r>
        <w:t>Vaidlustatav otsus:</w:t>
      </w:r>
      <w:r>
        <w:br/>
        <w:t>Riigi Tugiteenuste Keskuse 10.12.2025 otsus nr 11.3-1/25/5481, millega tunnistati taotlus nr 2021–2027.5.02.25-0516 „Jaanikese keskus Euroopasse“ mittevastavaks ja jäeti rahastamata.</w:t>
      </w:r>
    </w:p>
    <w:p w14:paraId="480582D3" w14:textId="77777777" w:rsidR="005115DF" w:rsidRDefault="00000000">
      <w:r>
        <w:t>1. Vaide esitamise alus</w:t>
      </w:r>
      <w:r>
        <w:br/>
        <w:t>Vaie esitatakse haldusmenetluse seaduse § 73 alusel. Vaidlustatav otsus on õigusvastane, kuna taotluse mittevastavaks tunnistamine põhineb projekti sisule mittevastaval ja põhjendamatult kitsendaval tõlgendusel ning sisuline hinnang on antud vastavuskontrolli etapis.</w:t>
      </w:r>
    </w:p>
    <w:p w14:paraId="1678BCFC" w14:textId="77777777" w:rsidR="005115DF" w:rsidRDefault="00000000">
      <w:r>
        <w:t>2. Otsuse põhjenduste vaidlustamine</w:t>
      </w:r>
      <w:r>
        <w:br/>
        <w:t>RTK on leidnud, et projekt keskendub üksnes Jaanikese motokeskuse arendamisele ega kujuta endast turismisektori sihtpiirkonna terviklikku arendamist. Taotleja ei nõustu nimetatud järeldusega.</w:t>
      </w:r>
    </w:p>
    <w:p w14:paraId="30F6CB57" w14:textId="77777777" w:rsidR="005115DF" w:rsidRDefault="00000000">
      <w:r>
        <w:t>3. Projekti vastavus taotlustingimustele</w:t>
      </w:r>
      <w:r>
        <w:br/>
        <w:t>Projekt „Jaanikese keskus Euroopasse“ ei piirdu üksiku objekti arendamisega. Taotluses on kirjeldatud Jaanikese keskust piirkondliku ja ülemaakondliku aktiiv- ja sündmusturismi tuumikuna.</w:t>
      </w:r>
    </w:p>
    <w:p w14:paraId="06E3A080" w14:textId="77777777" w:rsidR="005115DF" w:rsidRDefault="00000000">
      <w:r>
        <w:t>4. Konkreetsed näited taotlusest</w:t>
      </w:r>
      <w:r>
        <w:br/>
        <w:t>Taotluse tegevuste ja sisukirjelduse alusel:</w:t>
      </w:r>
      <w:r>
        <w:br/>
        <w:t>- on ette nähtud koostöögruppide loomine ettevõtjate, organisatsioonide ja huvipooltega;</w:t>
      </w:r>
      <w:r>
        <w:br/>
        <w:t>- on kavandatud ülemaakondlik ja maakondadeülene koostöövõrgustik;</w:t>
      </w:r>
      <w:r>
        <w:br/>
        <w:t>- arendatakse sündmuste, võistluste ja laagrite korraldamise võimekust;</w:t>
      </w:r>
      <w:r>
        <w:br/>
        <w:t>- kaasatakse kohalikke ettevõtteid;</w:t>
      </w:r>
      <w:r>
        <w:br/>
        <w:t>- käsitletakse Jaanikese keskust piirkondliku koostöö ja turismipakkumise tuumikuna.</w:t>
      </w:r>
    </w:p>
    <w:p w14:paraId="65910472" w14:textId="77777777" w:rsidR="005115DF" w:rsidRDefault="00000000">
      <w:r>
        <w:t>5. Piirkondlik mõju</w:t>
      </w:r>
      <w:r>
        <w:br/>
        <w:t>Projekti elluviimine loob majanduslikku ja sotsiaalset mõju laiemale piirkonnale ning toetab kohaliku ettevõtluse arengut.</w:t>
      </w:r>
    </w:p>
    <w:p w14:paraId="0764813A" w14:textId="77777777" w:rsidR="005115DF" w:rsidRDefault="00000000">
      <w:r>
        <w:t>6. Hindamiskomisjoni pädevus</w:t>
      </w:r>
      <w:r>
        <w:br/>
        <w:t>Sisuline hinnang projekti ulatusele ja mõjule kuulub hindamiskomisjoni pädevusse. Taotluse kõrvaldamine vastavuskontrollis on menetluslikult väär.</w:t>
      </w:r>
    </w:p>
    <w:p w14:paraId="35BE528E" w14:textId="77777777" w:rsidR="005115DF" w:rsidRDefault="00000000">
      <w:r>
        <w:lastRenderedPageBreak/>
        <w:t>7. Vaide nõue</w:t>
      </w:r>
      <w:r>
        <w:br/>
        <w:t>Palume:</w:t>
      </w:r>
      <w:r>
        <w:br/>
        <w:t>1) tunnistada kehtetuks RTK 10.12.2025 otsus nr 11.3-1/25/5481;</w:t>
      </w:r>
      <w:r>
        <w:br/>
        <w:t>2) tunnistada taotlus vastavaks;</w:t>
      </w:r>
      <w:r>
        <w:br/>
        <w:t>3) suunata projekt hindamiskomisjoni.</w:t>
      </w:r>
      <w:r>
        <w:br/>
      </w:r>
    </w:p>
    <w:sectPr w:rsidR="005115D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oendi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oendi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oenditpp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oenditpp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55942219">
    <w:abstractNumId w:val="8"/>
  </w:num>
  <w:num w:numId="2" w16cid:durableId="61367520">
    <w:abstractNumId w:val="6"/>
  </w:num>
  <w:num w:numId="3" w16cid:durableId="433986501">
    <w:abstractNumId w:val="5"/>
  </w:num>
  <w:num w:numId="4" w16cid:durableId="2019649909">
    <w:abstractNumId w:val="4"/>
  </w:num>
  <w:num w:numId="5" w16cid:durableId="1832983931">
    <w:abstractNumId w:val="7"/>
  </w:num>
  <w:num w:numId="6" w16cid:durableId="1461460933">
    <w:abstractNumId w:val="3"/>
  </w:num>
  <w:num w:numId="7" w16cid:durableId="109862547">
    <w:abstractNumId w:val="2"/>
  </w:num>
  <w:num w:numId="8" w16cid:durableId="973020310">
    <w:abstractNumId w:val="1"/>
  </w:num>
  <w:num w:numId="9" w16cid:durableId="1975208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115DF"/>
    <w:rsid w:val="00902DB0"/>
    <w:rsid w:val="00AA1D8D"/>
    <w:rsid w:val="00B47730"/>
    <w:rsid w:val="00CB0664"/>
    <w:rsid w:val="00D06DF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61EC3"/>
  <w14:defaultImageDpi w14:val="300"/>
  <w15:docId w15:val="{92B814D7-1BD2-454C-B1FE-5A0832DAC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693F"/>
  </w:style>
  <w:style w:type="paragraph" w:styleId="Pealkiri1">
    <w:name w:val="heading 1"/>
    <w:basedOn w:val="Normaallaad"/>
    <w:next w:val="Normaallaad"/>
    <w:link w:val="Pealkiri1Mr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618BF"/>
  </w:style>
  <w:style w:type="paragraph" w:styleId="Jalus">
    <w:name w:val="footer"/>
    <w:basedOn w:val="Normaallaad"/>
    <w:link w:val="Jalu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618BF"/>
  </w:style>
  <w:style w:type="paragraph" w:styleId="Vahedeta">
    <w:name w:val="No Spacing"/>
    <w:uiPriority w:val="1"/>
    <w:qFormat/>
    <w:rsid w:val="00FC693F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oendilik">
    <w:name w:val="List Paragraph"/>
    <w:basedOn w:val="Normaallaad"/>
    <w:uiPriority w:val="34"/>
    <w:qFormat/>
    <w:rsid w:val="00FC693F"/>
    <w:pPr>
      <w:ind w:left="720"/>
      <w:contextualSpacing/>
    </w:pPr>
  </w:style>
  <w:style w:type="paragraph" w:styleId="Kehatekst">
    <w:name w:val="Body Text"/>
    <w:basedOn w:val="Normaallaad"/>
    <w:link w:val="KehatekstMrk"/>
    <w:uiPriority w:val="99"/>
    <w:unhideWhenUsed/>
    <w:rsid w:val="00AA1D8D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AA1D8D"/>
  </w:style>
  <w:style w:type="paragraph" w:styleId="Kehatekst2">
    <w:name w:val="Body Text 2"/>
    <w:basedOn w:val="Normaallaad"/>
    <w:link w:val="Kehatekst2Mrk"/>
    <w:uiPriority w:val="99"/>
    <w:unhideWhenUsed/>
    <w:rsid w:val="00AA1D8D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rsid w:val="00AA1D8D"/>
  </w:style>
  <w:style w:type="paragraph" w:styleId="Kehatekst3">
    <w:name w:val="Body Text 3"/>
    <w:basedOn w:val="Normaallaad"/>
    <w:link w:val="Kehatekst3Mr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rsid w:val="00AA1D8D"/>
    <w:rPr>
      <w:sz w:val="16"/>
      <w:szCs w:val="16"/>
    </w:rPr>
  </w:style>
  <w:style w:type="paragraph" w:styleId="Loend">
    <w:name w:val="List"/>
    <w:basedOn w:val="Normaallaad"/>
    <w:uiPriority w:val="99"/>
    <w:unhideWhenUsed/>
    <w:rsid w:val="00AA1D8D"/>
    <w:pPr>
      <w:ind w:left="360" w:hanging="360"/>
      <w:contextualSpacing/>
    </w:pPr>
  </w:style>
  <w:style w:type="paragraph" w:styleId="Loend2">
    <w:name w:val="List 2"/>
    <w:basedOn w:val="Normaallaad"/>
    <w:uiPriority w:val="99"/>
    <w:unhideWhenUsed/>
    <w:rsid w:val="00326F90"/>
    <w:pPr>
      <w:ind w:left="720" w:hanging="360"/>
      <w:contextualSpacing/>
    </w:pPr>
  </w:style>
  <w:style w:type="paragraph" w:styleId="Loend3">
    <w:name w:val="List 3"/>
    <w:basedOn w:val="Normaallaad"/>
    <w:uiPriority w:val="99"/>
    <w:unhideWhenUsed/>
    <w:rsid w:val="00326F90"/>
    <w:pPr>
      <w:ind w:left="1080" w:hanging="360"/>
      <w:contextualSpacing/>
    </w:pPr>
  </w:style>
  <w:style w:type="paragraph" w:styleId="Loenditpp">
    <w:name w:val="List Bullet"/>
    <w:basedOn w:val="Normaallaad"/>
    <w:uiPriority w:val="99"/>
    <w:unhideWhenUsed/>
    <w:rsid w:val="00326F90"/>
    <w:pPr>
      <w:numPr>
        <w:numId w:val="1"/>
      </w:numPr>
      <w:contextualSpacing/>
    </w:pPr>
  </w:style>
  <w:style w:type="paragraph" w:styleId="Loenditpp2">
    <w:name w:val="List Bullet 2"/>
    <w:basedOn w:val="Normaallaad"/>
    <w:uiPriority w:val="99"/>
    <w:unhideWhenUsed/>
    <w:rsid w:val="00326F90"/>
    <w:pPr>
      <w:numPr>
        <w:numId w:val="2"/>
      </w:numPr>
      <w:contextualSpacing/>
    </w:pPr>
  </w:style>
  <w:style w:type="paragraph" w:styleId="Loenditpp3">
    <w:name w:val="List Bullet 3"/>
    <w:basedOn w:val="Normaallaad"/>
    <w:uiPriority w:val="99"/>
    <w:unhideWhenUsed/>
    <w:rsid w:val="00326F90"/>
    <w:pPr>
      <w:numPr>
        <w:numId w:val="3"/>
      </w:numPr>
      <w:contextualSpacing/>
    </w:pPr>
  </w:style>
  <w:style w:type="paragraph" w:styleId="Loendinumber">
    <w:name w:val="List Number"/>
    <w:basedOn w:val="Normaallaad"/>
    <w:uiPriority w:val="99"/>
    <w:unhideWhenUsed/>
    <w:rsid w:val="00326F90"/>
    <w:pPr>
      <w:numPr>
        <w:numId w:val="5"/>
      </w:numPr>
      <w:contextualSpacing/>
    </w:pPr>
  </w:style>
  <w:style w:type="paragraph" w:styleId="Loendinumber2">
    <w:name w:val="List Number 2"/>
    <w:basedOn w:val="Normaallaad"/>
    <w:uiPriority w:val="99"/>
    <w:unhideWhenUsed/>
    <w:rsid w:val="0029639D"/>
    <w:pPr>
      <w:numPr>
        <w:numId w:val="6"/>
      </w:numPr>
      <w:contextualSpacing/>
    </w:pPr>
  </w:style>
  <w:style w:type="paragraph" w:styleId="Loendinumber3">
    <w:name w:val="List Number 3"/>
    <w:basedOn w:val="Normaallaad"/>
    <w:uiPriority w:val="99"/>
    <w:unhideWhenUsed/>
    <w:rsid w:val="0029639D"/>
    <w:pPr>
      <w:numPr>
        <w:numId w:val="7"/>
      </w:numPr>
      <w:contextualSpacing/>
    </w:pPr>
  </w:style>
  <w:style w:type="paragraph" w:styleId="Loendijtk">
    <w:name w:val="List Continue"/>
    <w:basedOn w:val="Normaallaad"/>
    <w:uiPriority w:val="99"/>
    <w:unhideWhenUsed/>
    <w:rsid w:val="0029639D"/>
    <w:pPr>
      <w:spacing w:after="120"/>
      <w:ind w:left="360"/>
      <w:contextualSpacing/>
    </w:pPr>
  </w:style>
  <w:style w:type="paragraph" w:styleId="Loendijtk2">
    <w:name w:val="List Continue 2"/>
    <w:basedOn w:val="Normaallaad"/>
    <w:uiPriority w:val="99"/>
    <w:unhideWhenUsed/>
    <w:rsid w:val="0029639D"/>
    <w:pPr>
      <w:spacing w:after="120"/>
      <w:ind w:left="720"/>
      <w:contextualSpacing/>
    </w:pPr>
  </w:style>
  <w:style w:type="paragraph" w:styleId="Loendijtk3">
    <w:name w:val="List Continue 3"/>
    <w:basedOn w:val="Normaallaad"/>
    <w:uiPriority w:val="99"/>
    <w:unhideWhenUsed/>
    <w:rsid w:val="0029639D"/>
    <w:pPr>
      <w:spacing w:after="120"/>
      <w:ind w:left="1080"/>
      <w:contextualSpacing/>
    </w:pPr>
  </w:style>
  <w:style w:type="paragraph" w:styleId="Makrotekst">
    <w:name w:val="macro"/>
    <w:link w:val="MakrotekstMr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kstMrk">
    <w:name w:val="Makrotekst Märk"/>
    <w:basedOn w:val="Liguvaikefont"/>
    <w:link w:val="Makrotekst"/>
    <w:uiPriority w:val="99"/>
    <w:rsid w:val="0029639D"/>
    <w:rPr>
      <w:rFonts w:ascii="Courier" w:hAnsi="Courier"/>
      <w:sz w:val="20"/>
      <w:szCs w:val="2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C693F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FC693F"/>
    <w:rPr>
      <w:i/>
      <w:iCs/>
      <w:color w:val="000000" w:themeColor="text1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ugev">
    <w:name w:val="Strong"/>
    <w:basedOn w:val="Liguvaikefont"/>
    <w:uiPriority w:val="22"/>
    <w:qFormat/>
    <w:rsid w:val="00FC693F"/>
    <w:rPr>
      <w:b/>
      <w:bCs/>
    </w:rPr>
  </w:style>
  <w:style w:type="character" w:styleId="Rhutus">
    <w:name w:val="Emphasis"/>
    <w:basedOn w:val="Liguvaikefont"/>
    <w:uiPriority w:val="20"/>
    <w:qFormat/>
    <w:rsid w:val="00FC693F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C693F"/>
    <w:rPr>
      <w:b/>
      <w:bCs/>
      <w:i/>
      <w:iCs/>
      <w:color w:val="4F81BD" w:themeColor="accent1"/>
    </w:rPr>
  </w:style>
  <w:style w:type="character" w:styleId="Vaevumrgatavrhutus">
    <w:name w:val="Subtle Emphasis"/>
    <w:basedOn w:val="Liguvaikefont"/>
    <w:uiPriority w:val="19"/>
    <w:qFormat/>
    <w:rsid w:val="00FC693F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FC693F"/>
    <w:rPr>
      <w:b/>
      <w:bCs/>
      <w:i/>
      <w:iCs/>
      <w:color w:val="4F81BD" w:themeColor="accent1"/>
    </w:rPr>
  </w:style>
  <w:style w:type="character" w:styleId="Vaevumrgatavviide">
    <w:name w:val="Subtle Reference"/>
    <w:basedOn w:val="Liguvaikefont"/>
    <w:uiPriority w:val="31"/>
    <w:qFormat/>
    <w:rsid w:val="00FC693F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FC693F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FC693F"/>
    <w:pPr>
      <w:outlineLvl w:val="9"/>
    </w:pPr>
  </w:style>
  <w:style w:type="table" w:styleId="Kontuurtabel">
    <w:name w:val="Table Grid"/>
    <w:basedOn w:val="Normaal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varjustus">
    <w:name w:val="Light Shading"/>
    <w:basedOn w:val="Normaal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evarjustusrhk1">
    <w:name w:val="Light Shading Accent 1"/>
    <w:basedOn w:val="Normaal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evarjustusrhk2">
    <w:name w:val="Light Shading Accent 2"/>
    <w:basedOn w:val="Normaal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evarjustusrhk3">
    <w:name w:val="Light Shading Accent 3"/>
    <w:basedOn w:val="Normaal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evarjustusrhk4">
    <w:name w:val="Light Shading Accent 4"/>
    <w:basedOn w:val="Normaal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evarjustusrhk5">
    <w:name w:val="Light Shading Accent 5"/>
    <w:basedOn w:val="Normaal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evarjustusrhk6">
    <w:name w:val="Light Shading Accent 6"/>
    <w:basedOn w:val="Normaal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eloend">
    <w:name w:val="Light List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eloendrhk1">
    <w:name w:val="Light List Accent 1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eloendrhk2">
    <w:name w:val="Light List Accent 2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eloendrhk3">
    <w:name w:val="Light List Accent 3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eloendrhk4">
    <w:name w:val="Light List Accent 4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eloendrhk5">
    <w:name w:val="Light List Accent 5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eloendrhk6">
    <w:name w:val="Light List Accent 6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ekoordinaatvrk">
    <w:name w:val="Light Grid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ekoordinaatvrkrhk1">
    <w:name w:val="Light Grid Accent 1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ekoordinaatvrkrhk2">
    <w:name w:val="Light Grid Accent 2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ekoordinaatvrkrhk3">
    <w:name w:val="Light Grid Accent 3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ekoordinaatvrkrhk4">
    <w:name w:val="Light Grid Accent 4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ekoordinaatvrkrhk5">
    <w:name w:val="Light Grid Accent 5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ekoordinaatvrkrhk6">
    <w:name w:val="Light Grid Accent 6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eskminevarjustus1">
    <w:name w:val="Medium Shading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1">
    <w:name w:val="Medium Shading 1 Accent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2">
    <w:name w:val="Medium Shading 1 Accent 2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3">
    <w:name w:val="Medium Shading 1 Accent 3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4">
    <w:name w:val="Medium Shading 1 Accent 4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5">
    <w:name w:val="Medium Shading 1 Accent 5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6">
    <w:name w:val="Medium Shading 1 Accent 6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2">
    <w:name w:val="Medium Shading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1">
    <w:name w:val="Medium Shading 2 Accent 1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2">
    <w:name w:val="Medium Shading 2 Accent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3">
    <w:name w:val="Medium Shading 2 Accent 3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4">
    <w:name w:val="Medium Shading 2 Accent 4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5">
    <w:name w:val="Medium Shading 2 Accent 5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6">
    <w:name w:val="Medium Shading 2 Accent 6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loend1">
    <w:name w:val="Medium Lis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eskmineloend1rhk1">
    <w:name w:val="Medium List 1 Accen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eskmineloend1rhk2">
    <w:name w:val="Medium List 1 Accent 2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eskmineloend1rhk3">
    <w:name w:val="Medium List 1 Accent 3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eskmineloend1rhk4">
    <w:name w:val="Medium List 1 Accent 4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eskmineloend1rhk5">
    <w:name w:val="Medium List 1 Accent 5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eskmineloend1rhk6">
    <w:name w:val="Medium List 1 Accent 6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eskmineloend2">
    <w:name w:val="Medium Lis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1">
    <w:name w:val="Medium List 2 Accent 1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2">
    <w:name w:val="Medium List 2 Accen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3">
    <w:name w:val="Medium List 2 Accent 3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4">
    <w:name w:val="Medium List 2 Accent 4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5">
    <w:name w:val="Medium List 2 Accent 5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6">
    <w:name w:val="Medium List 2 Accent 6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koordinaatvrk1">
    <w:name w:val="Medium Grid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eskminekoordinaatvrk1rhk1">
    <w:name w:val="Medium Grid 1 Accent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eskminekoordinaatvrk1rhk2">
    <w:name w:val="Medium Grid 1 Accent 2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eskminekoordinaatvrk1rhk3">
    <w:name w:val="Medium Grid 1 Accent 3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eskminekoordinaatvrk1rhk4">
    <w:name w:val="Medium Grid 1 Accent 4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eskminekoordinaatvrk1rhk5">
    <w:name w:val="Medium Grid 1 Accent 5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eskminekoordinaatvrk1rhk6">
    <w:name w:val="Medium Grid 1 Accent 6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eskminekoordinaatvrk2">
    <w:name w:val="Medium Grid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1">
    <w:name w:val="Medium Grid 2 Accent 1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2">
    <w:name w:val="Medium Grid 2 Accent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3">
    <w:name w:val="Medium Grid 2 Accent 3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4">
    <w:name w:val="Medium Grid 2 Accent 4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5">
    <w:name w:val="Medium Grid 2 Accent 5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6">
    <w:name w:val="Medium Grid 2 Accent 6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3">
    <w:name w:val="Medium Grid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eskminekoordinaatvrk3rhk1">
    <w:name w:val="Medium Grid 3 Accent 1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eskminekoordinaatvrk3rhk2">
    <w:name w:val="Medium Grid 3 Accent 2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eskminekoordinaatvrk3rhk3">
    <w:name w:val="Medium Grid 3 Accent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eskminekoordinaatvrk3rhk4">
    <w:name w:val="Medium Grid 3 Accent 4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eskminekoordinaatvrk3rhk5">
    <w:name w:val="Medium Grid 3 Accent 5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eskminekoordinaatvrk3rhk6">
    <w:name w:val="Medium Grid 3 Accent 6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umeloend">
    <w:name w:val="Dark List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umeloendrhk1">
    <w:name w:val="Dark List Accent 1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umeloendrhk2">
    <w:name w:val="Dark List Accent 2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umeloendrhk3">
    <w:name w:val="Dark List Accent 3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umeloendrhk4">
    <w:name w:val="Dark List Accent 4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umeloendrhk5">
    <w:name w:val="Dark List Accent 5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umeloendrhk6">
    <w:name w:val="Dark List Accent 6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Vrvilinevarjustus">
    <w:name w:val="Colorful Shading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1">
    <w:name w:val="Colorful Shading Accent 1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2">
    <w:name w:val="Colorful Shading Accent 2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3">
    <w:name w:val="Colorful Shading Accent 3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varjustusrhk4">
    <w:name w:val="Colorful Shading Accent 4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5">
    <w:name w:val="Colorful Shading Accent 5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6">
    <w:name w:val="Colorful Shading Accent 6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loend">
    <w:name w:val="Colorful List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vilineloendrhk1">
    <w:name w:val="Colorful List Accent 1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Vrvilineloendrhk2">
    <w:name w:val="Colorful List Accent 2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Vrvilineloendrhk3">
    <w:name w:val="Colorful List Accent 3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Vrvilineloendrhk4">
    <w:name w:val="Colorful List Accent 4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Vrvilineloendrhk5">
    <w:name w:val="Colorful List Accent 5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Vrvilineloendrhk6">
    <w:name w:val="Colorful List Accent 6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Vrvilinekoordinaatvrk">
    <w:name w:val="Colorful Grid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Vrvilinekoordinaatvrkrhk1">
    <w:name w:val="Colorful Grid Accent 1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Vrvilinekoordinaatvrkrhk2">
    <w:name w:val="Colorful Grid Accent 2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Vrvilinekoordinaatvrkrhk3">
    <w:name w:val="Colorful Grid Accent 3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koordinaatvrkrhk4">
    <w:name w:val="Colorful Grid Accent 4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Vrvilinekoordinaatvrkrhk5">
    <w:name w:val="Colorful Grid Accent 5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Vrvilinekoordinaatvrkrhk6">
    <w:name w:val="Colorful Grid Accent 6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Kristel Orula</cp:lastModifiedBy>
  <cp:revision>2</cp:revision>
  <dcterms:created xsi:type="dcterms:W3CDTF">2013-12-23T23:15:00Z</dcterms:created>
  <dcterms:modified xsi:type="dcterms:W3CDTF">2026-01-05T04:57:00Z</dcterms:modified>
  <cp:category/>
</cp:coreProperties>
</file>